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2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泰州-J2-316  秦冰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 泰州-J2-316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泰州-J2-316  秦冰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 泰州-J2-316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王令充/毕肖林/肖青青/秦冰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王令充/毕肖林/肖青青/秦冰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